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68622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4fc4b3a-950c-4903-a83a-e28a6ceb6a1b" w:id="1"/>
      <w:r>
        <w:rPr>
          <w:rFonts w:ascii="Times New Roman" w:hAnsi="Times New Roman"/>
          <w:b/>
          <w:i w:val="false"/>
          <w:color w:val="000000"/>
          <w:sz w:val="28"/>
        </w:rPr>
        <w:t>МО " НОГАЙСКИЙ РАЙОН"</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"Терекли-Мектебская СОШ им. Кадрии"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Акимова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Махмудова К.Н.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799953)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5686228" w:id="2"/>
    <w:p>
      <w:pPr>
        <w:sectPr>
          <w:pgSz w:w="11906" w:h="16383" w:orient="portrait"/>
        </w:sectPr>
      </w:pPr>
    </w:p>
    <w:bookmarkEnd w:id="2"/>
    <w:bookmarkEnd w:id="0"/>
    <w:bookmarkStart w:name="block-5686230" w:id="3"/>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4"/>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5686230" w:id="5"/>
    <w:p>
      <w:pPr>
        <w:sectPr>
          <w:pgSz w:w="11906" w:h="16383" w:orient="portrait"/>
        </w:sectPr>
      </w:pPr>
    </w:p>
    <w:bookmarkEnd w:id="5"/>
    <w:bookmarkEnd w:id="3"/>
    <w:bookmarkStart w:name="block-5686223" w:id="6"/>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5686223" w:id="7"/>
    <w:p>
      <w:pPr>
        <w:sectPr>
          <w:pgSz w:w="11906" w:h="16383" w:orient="portrait"/>
        </w:sectPr>
      </w:pPr>
    </w:p>
    <w:bookmarkEnd w:id="7"/>
    <w:bookmarkEnd w:id="6"/>
    <w:bookmarkStart w:name="block-5686224" w:id="8"/>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5686224" w:id="9"/>
    <w:p>
      <w:pPr>
        <w:sectPr>
          <w:pgSz w:w="11906" w:h="16383" w:orient="portrait"/>
        </w:sectPr>
      </w:pPr>
    </w:p>
    <w:bookmarkEnd w:id="9"/>
    <w:bookmarkEnd w:id="8"/>
    <w:bookmarkStart w:name="block-5686225" w:id="1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https://myschool.edu.ru</w:t>
              </w:r>
            </w:hyperlink>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5686225" w:id="11"/>
    <w:p>
      <w:pPr>
        <w:sectPr>
          <w:pgSz w:w="16383" w:h="11906" w:orient="landscape"/>
        </w:sectPr>
      </w:pPr>
    </w:p>
    <w:bookmarkEnd w:id="11"/>
    <w:bookmarkEnd w:id="10"/>
    <w:bookmarkStart w:name="block-5686226" w:id="12"/>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35"/>
        <w:gridCol w:w="3040"/>
        <w:gridCol w:w="1112"/>
        <w:gridCol w:w="2097"/>
        <w:gridCol w:w="2245"/>
        <w:gridCol w:w="1728"/>
        <w:gridCol w:w="2737"/>
      </w:tblGrid>
      <w:tr>
        <w:trPr>
          <w:trHeight w:val="345" w:hRule="atLeast"/>
          <w:trHeight w:val="144" w:hRule="atLeast"/>
        </w:trPr>
        <w:tc>
          <w:tcPr>
            <w:tcW w:w="4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5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00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9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8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38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405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44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9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24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7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1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27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71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297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0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09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3210"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36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09.05.2024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163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825" w:hRule="atLeast"/>
          <w:trHeight w:val="144" w:hRule="atLeast"/>
        </w:trPr>
        <w:tc>
          <w:tcPr>
            <w:tcW w:w="44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myschool.edu.ru</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7">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8">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70">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1">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686226" w:id="13"/>
    <w:p>
      <w:pPr>
        <w:sectPr>
          <w:pgSz w:w="16383" w:h="11906" w:orient="landscape"/>
        </w:sectPr>
      </w:pPr>
    </w:p>
    <w:bookmarkEnd w:id="13"/>
    <w:bookmarkEnd w:id="12"/>
    <w:bookmarkStart w:name="block-5686227" w:id="14"/>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686227" w:id="15"/>
    <w:p>
      <w:pPr>
        <w:sectPr>
          <w:pgSz w:w="16383" w:h="11906" w:orient="landscape"/>
        </w:sectPr>
      </w:pPr>
    </w:p>
    <w:bookmarkEnd w:id="15"/>
    <w:bookmarkEnd w:id="14"/>
    <w:bookmarkStart w:name="block-5686229"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5686229" w:id="17"/>
    <w:p>
      <w:pPr>
        <w:sectPr>
          <w:pgSz w:w="11906" w:h="16383" w:orient="portrait"/>
        </w:sectPr>
      </w:pPr>
    </w:p>
    <w:bookmarkEnd w:id="17"/>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yschool.edu.ru"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0fe"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7f411f36" Type="http://schemas.openxmlformats.org/officeDocument/2006/relationships/hyperlink" Id="rId25"/>
    <Relationship TargetMode="External" Target="https://m.edsoo.ru/c4e0a58e" Type="http://schemas.openxmlformats.org/officeDocument/2006/relationships/hyperlink" Id="rId26"/>
    <Relationship TargetMode="External" Target="https://m.edsoo.ru/c4e0f200" Type="http://schemas.openxmlformats.org/officeDocument/2006/relationships/hyperlink" Id="rId27"/>
    <Relationship TargetMode="External" Target="https://m.edsoo.ru/c4e0d5cc" Type="http://schemas.openxmlformats.org/officeDocument/2006/relationships/hyperlink" Id="rId28"/>
    <Relationship TargetMode="External" Target="https://m.edsoo.ru/c4e0896e" Type="http://schemas.openxmlformats.org/officeDocument/2006/relationships/hyperlink" Id="rId29"/>
    <Relationship TargetMode="External" Target="https://m.edsoo.ru/c4e0f3d6" Type="http://schemas.openxmlformats.org/officeDocument/2006/relationships/hyperlink" Id="rId30"/>
    <Relationship TargetMode="External" Target="https://m.edsoo.ru/c4e0ee40" Type="http://schemas.openxmlformats.org/officeDocument/2006/relationships/hyperlink" Id="rId31"/>
    <Relationship TargetMode="External" Target="https://m.edsoo.ru/c4e10588" Type="http://schemas.openxmlformats.org/officeDocument/2006/relationships/hyperlink" Id="rId32"/>
    <Relationship TargetMode="External" Target="https://m.edsoo.ru/c4e15ec0" Type="http://schemas.openxmlformats.org/officeDocument/2006/relationships/hyperlink" Id="rId33"/>
    <Relationship TargetMode="External" Target="https://m.edsoo.ru/c4e17068" Type="http://schemas.openxmlformats.org/officeDocument/2006/relationships/hyperlink" Id="rId34"/>
    <Relationship TargetMode="External" Target="https://m.edsoo.ru/c4e15cea" Type="http://schemas.openxmlformats.org/officeDocument/2006/relationships/hyperlink" Id="rId35"/>
    <Relationship TargetMode="External" Target="https://m.edsoo.ru/c4e0ea08" Type="http://schemas.openxmlformats.org/officeDocument/2006/relationships/hyperlink" Id="rId36"/>
    <Relationship TargetMode="External" Target="https://m.edsoo.ru/c4e10ed4" Type="http://schemas.openxmlformats.org/officeDocument/2006/relationships/hyperlink" Id="rId37"/>
    <Relationship TargetMode="External" Target="https://m.edsoo.ru/c4e0a3cc" Type="http://schemas.openxmlformats.org/officeDocument/2006/relationships/hyperlink" Id="rId38"/>
    <Relationship TargetMode="External" Target="https://m.edsoo.ru/c4e08eb4" Type="http://schemas.openxmlformats.org/officeDocument/2006/relationships/hyperlink" Id="rId39"/>
    <Relationship TargetMode="External" Target="https://m.edsoo.ru/c4e1338c" Type="http://schemas.openxmlformats.org/officeDocument/2006/relationships/hyperlink" Id="rId40"/>
    <Relationship TargetMode="External" Target="https://m.edsoo.ru/c4e1158c" Type="http://schemas.openxmlformats.org/officeDocument/2006/relationships/hyperlink" Id="rId41"/>
    <Relationship TargetMode="External" Target="https://m.edsoo.ru/c4e0944a" Type="http://schemas.openxmlformats.org/officeDocument/2006/relationships/hyperlink" Id="rId42"/>
    <Relationship TargetMode="External" Target="https://m.edsoo.ru/c4e11708" Type="http://schemas.openxmlformats.org/officeDocument/2006/relationships/hyperlink" Id="rId43"/>
    <Relationship TargetMode="External" Target="https://m.edsoo.ru/c4e0f034" Type="http://schemas.openxmlformats.org/officeDocument/2006/relationships/hyperlink" Id="rId44"/>
    <Relationship TargetMode="External" Target="https://m.edsoo.ru/c4e08658" Type="http://schemas.openxmlformats.org/officeDocument/2006/relationships/hyperlink" Id="rId45"/>
    <Relationship TargetMode="External" Target="https://m.edsoo.ru/c4e0ade0" Type="http://schemas.openxmlformats.org/officeDocument/2006/relationships/hyperlink" Id="rId46"/>
    <Relationship TargetMode="External" Target="https://m.edsoo.ru/c4e11d02" Type="http://schemas.openxmlformats.org/officeDocument/2006/relationships/hyperlink" Id="rId47"/>
    <Relationship TargetMode="External" Target="https://m.edsoo.ru/c4e11f3c" Type="http://schemas.openxmlformats.org/officeDocument/2006/relationships/hyperlink" Id="rId48"/>
    <Relationship TargetMode="External" Target="https://m.edsoo.ru/c4e173e2" Type="http://schemas.openxmlformats.org/officeDocument/2006/relationships/hyperlink" Id="rId49"/>
    <Relationship TargetMode="External" Target="https://m.edsoo.ru/c4e175ae" Type="http://schemas.openxmlformats.org/officeDocument/2006/relationships/hyperlink" Id="rId50"/>
    <Relationship TargetMode="External" Target="https://m.edsoo.ru/c4e0afb6" Type="http://schemas.openxmlformats.org/officeDocument/2006/relationships/hyperlink" Id="rId51"/>
    <Relationship TargetMode="External" Target="https://m.edsoo.ru/c4e15b14" Type="http://schemas.openxmlformats.org/officeDocument/2006/relationships/hyperlink" Id="rId52"/>
    <Relationship TargetMode="External" Target="https://m.edsoo.ru/c4e08cc0" Type="http://schemas.openxmlformats.org/officeDocument/2006/relationships/hyperlink" Id="rId53"/>
    <Relationship TargetMode="External" Target="https://m.edsoo.ru/c4e087e8" Type="http://schemas.openxmlformats.org/officeDocument/2006/relationships/hyperlink" Id="rId54"/>
    <Relationship TargetMode="External" Target="https://m.edsoo.ru/c4e09e4a" Type="http://schemas.openxmlformats.org/officeDocument/2006/relationships/hyperlink" Id="rId55"/>
    <Relationship TargetMode="External" Target="https://m.edsoo.ru/c4e13bca" Type="http://schemas.openxmlformats.org/officeDocument/2006/relationships/hyperlink" Id="rId56"/>
    <Relationship TargetMode="External" Target="https://m.edsoo.ru/c4e139fe" Type="http://schemas.openxmlformats.org/officeDocument/2006/relationships/hyperlink" Id="rId57"/>
    <Relationship TargetMode="External" Target="https://m.edsoo.ru/c4e12c66" Type="http://schemas.openxmlformats.org/officeDocument/2006/relationships/hyperlink" Id="rId58"/>
    <Relationship TargetMode="External" Target="https://m.edsoo.ru/c4e129e6" Type="http://schemas.openxmlformats.org/officeDocument/2006/relationships/hyperlink" Id="rId59"/>
    <Relationship TargetMode="External" Target="https://m.edsoo.ru/c4e13f6c" Type="http://schemas.openxmlformats.org/officeDocument/2006/relationships/hyperlink" Id="rId60"/>
    <Relationship TargetMode="External" Target="https://m.edsoo.ru/c4e146ce" Type="http://schemas.openxmlformats.org/officeDocument/2006/relationships/hyperlink" Id="rId61"/>
    <Relationship TargetMode="External" Target="https://m.edsoo.ru/c4e13daa" Type="http://schemas.openxmlformats.org/officeDocument/2006/relationships/hyperlink" Id="rId62"/>
    <Relationship TargetMode="External" Target="https://m.edsoo.ru/c4e0b18c" Type="http://schemas.openxmlformats.org/officeDocument/2006/relationships/hyperlink" Id="rId63"/>
    <Relationship TargetMode="External" Target="https://m.edsoo.ru/c4e0b4de" Type="http://schemas.openxmlformats.org/officeDocument/2006/relationships/hyperlink" Id="rId64"/>
    <Relationship TargetMode="External" Target="https://m.edsoo.ru/c4e0b358" Type="http://schemas.openxmlformats.org/officeDocument/2006/relationships/hyperlink" Id="rId65"/>
    <Relationship TargetMode="External" Target="https://m.edsoo.ru/c4e16640" Type="http://schemas.openxmlformats.org/officeDocument/2006/relationships/hyperlink" Id="rId66"/>
    <Relationship TargetMode="External" Target="https://m.edsoo.ru/c4e12df6" Type="http://schemas.openxmlformats.org/officeDocument/2006/relationships/hyperlink" Id="rId67"/>
    <Relationship TargetMode="External" Target="https://m.edsoo.ru/c4e11884" Type="http://schemas.openxmlformats.org/officeDocument/2006/relationships/hyperlink" Id="rId68"/>
    <Relationship TargetMode="External" Target="https://m.edsoo.ru/c4e11a00" Type="http://schemas.openxmlformats.org/officeDocument/2006/relationships/hyperlink" Id="rId69"/>
    <Relationship TargetMode="External" Target="https://m.edsoo.ru/c4e0ebc0" Type="http://schemas.openxmlformats.org/officeDocument/2006/relationships/hyperlink" Id="rId70"/>
    <Relationship TargetMode="External" Target="https://m.edsoo.ru/c4e18d3c" Type="http://schemas.openxmlformats.org/officeDocument/2006/relationships/hyperlink" Id="rId71"/>
    <Relationship TargetMode="External" Target="https://m.edsoo.ru/c4e14142" Type="http://schemas.openxmlformats.org/officeDocument/2006/relationships/hyperlink" Id="rId72"/>
    <Relationship TargetMode="External" Target="https://m.edsoo.ru/c4e0cdf2" Type="http://schemas.openxmlformats.org/officeDocument/2006/relationships/hyperlink" Id="rId73"/>
    <Relationship TargetMode="External" Target="https://m.edsoo.ru/c4e0b678" Type="http://schemas.openxmlformats.org/officeDocument/2006/relationships/hyperlink" Id="rId74"/>
    <Relationship TargetMode="External" Target="https://m.edsoo.ru/c4e0cfc8" Type="http://schemas.openxmlformats.org/officeDocument/2006/relationships/hyperlink" Id="rId75"/>
    <Relationship TargetMode="External" Target="https://m.edsoo.ru/c4e148e0" Type="http://schemas.openxmlformats.org/officeDocument/2006/relationships/hyperlink" Id="rId76"/>
    <Relationship TargetMode="External" Target="https://m.edsoo.ru/c4e12266" Type="http://schemas.openxmlformats.org/officeDocument/2006/relationships/hyperlink" Id="rId77"/>
    <Relationship TargetMode="External" Target="https://m.edsoo.ru/c4e0d18a" Type="http://schemas.openxmlformats.org/officeDocument/2006/relationships/hyperlink" Id="rId78"/>
    <Relationship TargetMode="External" Target="https://m.edsoo.ru/c4e12400" Type="http://schemas.openxmlformats.org/officeDocument/2006/relationships/hyperlink" Id="rId79"/>
    <Relationship TargetMode="External" Target="https://m.edsoo.ru/c4e12586" Type="http://schemas.openxmlformats.org/officeDocument/2006/relationships/hyperlink" Id="rId80"/>
    <Relationship TargetMode="External" Target="https://m.edsoo.ru/c4e0a1f6" Type="http://schemas.openxmlformats.org/officeDocument/2006/relationships/hyperlink" Id="rId81"/>
    <Relationship TargetMode="External" Target="https://m.edsoo.ru/c4e095bc" Type="http://schemas.openxmlformats.org/officeDocument/2006/relationships/hyperlink" Id="rId82"/>
    <Relationship TargetMode="External" Target="https://m.edsoo.ru/c4e0974c" Type="http://schemas.openxmlformats.org/officeDocument/2006/relationships/hyperlink" Id="rId83"/>
    <Relationship TargetMode="External" Target="https://m.edsoo.ru/c4e0999a" Type="http://schemas.openxmlformats.org/officeDocument/2006/relationships/hyperlink" Id="rId84"/>
    <Relationship TargetMode="External" Target="https://m.edsoo.ru/c4e0a020" Type="http://schemas.openxmlformats.org/officeDocument/2006/relationships/hyperlink" Id="rId85"/>
    <Relationship TargetMode="External" Target="https://m.edsoo.ru/c4e0baf6" Type="http://schemas.openxmlformats.org/officeDocument/2006/relationships/hyperlink" Id="rId86"/>
    <Relationship TargetMode="External" Target="https://m.edsoo.ru/c4e0bcc2" Type="http://schemas.openxmlformats.org/officeDocument/2006/relationships/hyperlink" Id="rId87"/>
    <Relationship TargetMode="External" Target="https://m.edsoo.ru/c4e10d4e" Type="http://schemas.openxmlformats.org/officeDocument/2006/relationships/hyperlink" Id="rId88"/>
    <Relationship TargetMode="External" Target="https://m.edsoo.ru/c4e120e0" Type="http://schemas.openxmlformats.org/officeDocument/2006/relationships/hyperlink" Id="rId89"/>
    <Relationship TargetMode="External" Target="https://m.edsoo.ru/c4e0d400" Type="http://schemas.openxmlformats.org/officeDocument/2006/relationships/hyperlink" Id="rId90"/>
    <Relationship TargetMode="External" Target="https://m.edsoo.ru/c4e0b8ee" Type="http://schemas.openxmlformats.org/officeDocument/2006/relationships/hyperlink" Id="rId91"/>
    <Relationship TargetMode="External" Target="https://m.edsoo.ru/c4e0e634" Type="http://schemas.openxmlformats.org/officeDocument/2006/relationships/hyperlink" Id="rId92"/>
    <Relationship TargetMode="External" Target="https://m.edsoo.ru/c4e0be8e" Type="http://schemas.openxmlformats.org/officeDocument/2006/relationships/hyperlink" Id="rId93"/>
    <Relationship TargetMode="External" Target="https://m.edsoo.ru/c4e0c212" Type="http://schemas.openxmlformats.org/officeDocument/2006/relationships/hyperlink" Id="rId94"/>
    <Relationship TargetMode="External" Target="https://m.edsoo.ru/c4e0c3f2" Type="http://schemas.openxmlformats.org/officeDocument/2006/relationships/hyperlink" Id="rId95"/>
    <Relationship TargetMode="External" Target="https://m.edsoo.ru/c4e13666" Type="http://schemas.openxmlformats.org/officeDocument/2006/relationships/hyperlink" Id="rId96"/>
    <Relationship TargetMode="External" Target="https://m.edsoo.ru/c4e14c8c" Type="http://schemas.openxmlformats.org/officeDocument/2006/relationships/hyperlink" Id="rId97"/>
    <Relationship TargetMode="External" Target="https://m.edsoo.ru/c4e14e62" Type="http://schemas.openxmlformats.org/officeDocument/2006/relationships/hyperlink" Id="rId98"/>
    <Relationship TargetMode="External" Target="https://m.edsoo.ru/c4e16078" Type="http://schemas.openxmlformats.org/officeDocument/2006/relationships/hyperlink" Id="rId99"/>
    <Relationship TargetMode="External" Target="https://m.edsoo.ru/c4e092c4" Type="http://schemas.openxmlformats.org/officeDocument/2006/relationships/hyperlink" Id="rId100"/>
    <Relationship TargetMode="External" Target="https://m.edsoo.ru/c4e14ab6" Type="http://schemas.openxmlformats.org/officeDocument/2006/relationships/hyperlink" Id="rId101"/>
    <Relationship TargetMode="External" Target="https://m.edsoo.ru/c4e07208" Type="http://schemas.openxmlformats.org/officeDocument/2006/relationships/hyperlink" Id="rId102"/>
    <Relationship TargetMode="External" Target="https://m.edsoo.ru/c4e0820c" Type="http://schemas.openxmlformats.org/officeDocument/2006/relationships/hyperlink" Id="rId103"/>
    <Relationship TargetMode="External" Target="https://m.edsoo.ru/c4e17aea" Type="http://schemas.openxmlformats.org/officeDocument/2006/relationships/hyperlink" Id="rId104"/>
    <Relationship TargetMode="External" Target="https://m.edsoo.ru/c4e07ff0" Type="http://schemas.openxmlformats.org/officeDocument/2006/relationships/hyperlink" Id="rId105"/>
    <Relationship TargetMode="External" Target="https://m.edsoo.ru/c4e09116" Type="http://schemas.openxmlformats.org/officeDocument/2006/relationships/hyperlink" Id="rId106"/>
    <Relationship TargetMode="External" Target="https://m.edsoo.ru/c4e09bde" Type="http://schemas.openxmlformats.org/officeDocument/2006/relationships/hyperlink" Id="rId107"/>
    <Relationship TargetMode="External" Target="https://m.edsoo.ru/c4e0ca46" Type="http://schemas.openxmlformats.org/officeDocument/2006/relationships/hyperlink" Id="rId108"/>
    <Relationship TargetMode="External" Target="https://m.edsoo.ru/c4e0cc1c" Type="http://schemas.openxmlformats.org/officeDocument/2006/relationships/hyperlink" Id="rId109"/>
    <Relationship TargetMode="External" Target="https://m.edsoo.ru/c4e16c6c" Type="http://schemas.openxmlformats.org/officeDocument/2006/relationships/hyperlink" Id="rId110"/>
    <Relationship TargetMode="External" Target="https://m.edsoo.ru/c4e0defa" Type="http://schemas.openxmlformats.org/officeDocument/2006/relationships/hyperlink" Id="rId111"/>
    <Relationship TargetMode="External" Target="https://m.edsoo.ru/c4e0dd2e" Type="http://schemas.openxmlformats.org/officeDocument/2006/relationships/hyperlink" Id="rId112"/>
    <Relationship TargetMode="External" Target="https://m.edsoo.ru/c4e17220" Type="http://schemas.openxmlformats.org/officeDocument/2006/relationships/hyperlink" Id="rId113"/>
    <Relationship TargetMode="External" Target="https://m.edsoo.ru/c4e18120" Type="http://schemas.openxmlformats.org/officeDocument/2006/relationships/hyperlink" Id="rId114"/>
    <Relationship TargetMode="External" Target="https://m.edsoo.ru/c4e1043e" Type="http://schemas.openxmlformats.org/officeDocument/2006/relationships/hyperlink" Id="rId115"/>
    <Relationship TargetMode="External" Target="https://m.edsoo.ru/c4e102b8" Type="http://schemas.openxmlformats.org/officeDocument/2006/relationships/hyperlink" Id="rId116"/>
    <Relationship TargetMode="External" Target="https://m.edsoo.ru/c4e0e81e" Type="http://schemas.openxmlformats.org/officeDocument/2006/relationships/hyperlink" Id="rId117"/>
    <Relationship TargetMode="External" Target="https://m.edsoo.ru/c4e17c7a" Type="http://schemas.openxmlformats.org/officeDocument/2006/relationships/hyperlink" Id="rId118"/>
    <Relationship TargetMode="External" Target="https://m.edsoo.ru/c4e1858a" Type="http://schemas.openxmlformats.org/officeDocument/2006/relationships/hyperlink" Id="rId119"/>
    <Relationship TargetMode="External" Target="https://m.edsoo.ru/c4e18b70" Type="http://schemas.openxmlformats.org/officeDocument/2006/relationships/hyperlink" Id="rId120"/>
    <Relationship TargetMode="External" Target="https://m.edsoo.ru/c4e16eb0" Type="http://schemas.openxmlformats.org/officeDocument/2006/relationships/hyperlink" Id="rId121"/>
    <Relationship TargetMode="External" Target="https://m.edsoo.ru/c4e27670" Type="http://schemas.openxmlformats.org/officeDocument/2006/relationships/hyperlink" Id="rId122"/>
    <Relationship TargetMode="External" Target="https://m.edsoo.ru/c4e19444" Type="http://schemas.openxmlformats.org/officeDocument/2006/relationships/hyperlink" Id="rId123"/>
    <Relationship TargetMode="External" Target="https://m.edsoo.ru/c4e1925a" Type="http://schemas.openxmlformats.org/officeDocument/2006/relationships/hyperlink" Id="rId124"/>
    <Relationship TargetMode="External" Target="https://m.edsoo.ru/c4e195ca" Type="http://schemas.openxmlformats.org/officeDocument/2006/relationships/hyperlink" Id="rId125"/>
    <Relationship TargetMode="External" Target="https://m.edsoo.ru/c4e1973c" Type="http://schemas.openxmlformats.org/officeDocument/2006/relationships/hyperlink" Id="rId126"/>
    <Relationship TargetMode="External" Target="https://m.edsoo.ru/c4e1989a" Type="http://schemas.openxmlformats.org/officeDocument/2006/relationships/hyperlink" Id="rId127"/>
    <Relationship TargetMode="External" Target="https://m.edsoo.ru/c4e19de0" Type="http://schemas.openxmlformats.org/officeDocument/2006/relationships/hyperlink" Id="rId128"/>
    <Relationship TargetMode="External" Target="https://m.edsoo.ru/c4e1a40c" Type="http://schemas.openxmlformats.org/officeDocument/2006/relationships/hyperlink" Id="rId129"/>
    <Relationship TargetMode="External" Target="https://m.edsoo.ru/c4e1b2f8" Type="http://schemas.openxmlformats.org/officeDocument/2006/relationships/hyperlink" Id="rId130"/>
    <Relationship TargetMode="External" Target="https://m.edsoo.ru/c4e1b488" Type="http://schemas.openxmlformats.org/officeDocument/2006/relationships/hyperlink" Id="rId131"/>
    <Relationship TargetMode="External" Target="https://m.edsoo.ru/c4e1b60e" Type="http://schemas.openxmlformats.org/officeDocument/2006/relationships/hyperlink" Id="rId132"/>
    <Relationship TargetMode="External" Target="https://m.edsoo.ru/c4e1b78a" Type="http://schemas.openxmlformats.org/officeDocument/2006/relationships/hyperlink" Id="rId133"/>
    <Relationship TargetMode="External" Target="https://m.edsoo.ru/c4e1a89e" Type="http://schemas.openxmlformats.org/officeDocument/2006/relationships/hyperlink" Id="rId134"/>
    <Relationship TargetMode="External" Target="https://m.edsoo.ru/c4e1ae2a" Type="http://schemas.openxmlformats.org/officeDocument/2006/relationships/hyperlink" Id="rId135"/>
    <Relationship TargetMode="External" Target="https://m.edsoo.ru/c4e1afe2" Type="http://schemas.openxmlformats.org/officeDocument/2006/relationships/hyperlink" Id="rId136"/>
    <Relationship TargetMode="External" Target="https://m.edsoo.ru/c4e1be92" Type="http://schemas.openxmlformats.org/officeDocument/2006/relationships/hyperlink" Id="rId137"/>
    <Relationship TargetMode="External" Target="https://m.edsoo.ru/c4e1a704" Type="http://schemas.openxmlformats.org/officeDocument/2006/relationships/hyperlink" Id="rId138"/>
    <Relationship TargetMode="External" Target="https://m.edsoo.ru/c4e1b168" Type="http://schemas.openxmlformats.org/officeDocument/2006/relationships/hyperlink" Id="rId139"/>
    <Relationship TargetMode="External" Target="https://m.edsoo.ru/c4e1c022" Type="http://schemas.openxmlformats.org/officeDocument/2006/relationships/hyperlink" Id="rId140"/>
    <Relationship TargetMode="External" Target="https://m.edsoo.ru/c4e1c1b2" Type="http://schemas.openxmlformats.org/officeDocument/2006/relationships/hyperlink" Id="rId141"/>
    <Relationship TargetMode="External" Target="https://m.edsoo.ru/c4e1f61e" Type="http://schemas.openxmlformats.org/officeDocument/2006/relationships/hyperlink" Id="rId142"/>
    <Relationship TargetMode="External" Target="https://m.edsoo.ru/c4e1f7c2" Type="http://schemas.openxmlformats.org/officeDocument/2006/relationships/hyperlink" Id="rId143"/>
    <Relationship TargetMode="External" Target="https://m.edsoo.ru/c4e21482" Type="http://schemas.openxmlformats.org/officeDocument/2006/relationships/hyperlink" Id="rId144"/>
    <Relationship TargetMode="External" Target="https://m.edsoo.ru/c4e212de" Type="http://schemas.openxmlformats.org/officeDocument/2006/relationships/hyperlink" Id="rId145"/>
    <Relationship TargetMode="External" Target="https://m.edsoo.ru/c4e22abc" Type="http://schemas.openxmlformats.org/officeDocument/2006/relationships/hyperlink" Id="rId146"/>
    <Relationship TargetMode="External" Target="https://m.edsoo.ru/c4e25582" Type="http://schemas.openxmlformats.org/officeDocument/2006/relationships/hyperlink" Id="rId147"/>
    <Relationship TargetMode="External" Target="https://m.edsoo.ru/c4e1c4aa" Type="http://schemas.openxmlformats.org/officeDocument/2006/relationships/hyperlink" Id="rId148"/>
    <Relationship TargetMode="External" Target="https://m.edsoo.ru/c4e1f970" Type="http://schemas.openxmlformats.org/officeDocument/2006/relationships/hyperlink" Id="rId149"/>
    <Relationship TargetMode="External" Target="https://m.edsoo.ru/c4e1fb1e" Type="http://schemas.openxmlformats.org/officeDocument/2006/relationships/hyperlink" Id="rId150"/>
    <Relationship TargetMode="External" Target="https://m.edsoo.ru/c4e1cf90" Type="http://schemas.openxmlformats.org/officeDocument/2006/relationships/hyperlink" Id="rId151"/>
    <Relationship TargetMode="External" Target="https://m.edsoo.ru/c4e2358e" Type="http://schemas.openxmlformats.org/officeDocument/2006/relationships/hyperlink" Id="rId152"/>
    <Relationship TargetMode="External" Target="https://m.edsoo.ru/c4e215ea" Type="http://schemas.openxmlformats.org/officeDocument/2006/relationships/hyperlink" Id="rId153"/>
    <Relationship TargetMode="External" Target="https://m.edsoo.ru/c4e2597e" Type="http://schemas.openxmlformats.org/officeDocument/2006/relationships/hyperlink" Id="rId154"/>
    <Relationship TargetMode="External" Target="https://m.edsoo.ru/c4e22abc" Type="http://schemas.openxmlformats.org/officeDocument/2006/relationships/hyperlink" Id="rId155"/>
    <Relationship TargetMode="External" Target="https://m.edsoo.ru/c4e2226a" Type="http://schemas.openxmlformats.org/officeDocument/2006/relationships/hyperlink" Id="rId156"/>
    <Relationship TargetMode="External" Target="https://m.edsoo.ru/c4e25e42" Type="http://schemas.openxmlformats.org/officeDocument/2006/relationships/hyperlink" Id="rId157"/>
    <Relationship TargetMode="External" Target="https://m.edsoo.ru/c4e24736" Type="http://schemas.openxmlformats.org/officeDocument/2006/relationships/hyperlink" Id="rId158"/>
    <Relationship TargetMode="External" Target="https://m.edsoo.ru/c4e1c6f8" Type="http://schemas.openxmlformats.org/officeDocument/2006/relationships/hyperlink" Id="rId159"/>
    <Relationship TargetMode="External" Target="https://m.edsoo.ru/c4e25410" Type="http://schemas.openxmlformats.org/officeDocument/2006/relationships/hyperlink" Id="rId160"/>
    <Relationship TargetMode="External" Target="https://m.edsoo.ru/c4e2529e" Type="http://schemas.openxmlformats.org/officeDocument/2006/relationships/hyperlink" Id="rId161"/>
    <Relationship TargetMode="External" Target="https://m.edsoo.ru/c4e2316a" Type="http://schemas.openxmlformats.org/officeDocument/2006/relationships/hyperlink" Id="rId162"/>
    <Relationship TargetMode="External" Target="https://m.edsoo.ru/c4e1d544" Type="http://schemas.openxmlformats.org/officeDocument/2006/relationships/hyperlink" Id="rId163"/>
    <Relationship TargetMode="External" Target="https://m.edsoo.ru/c4e241f0" Type="http://schemas.openxmlformats.org/officeDocument/2006/relationships/hyperlink" Id="rId164"/>
    <Relationship TargetMode="External" Target="https://m.edsoo.ru/c4e22968" Type="http://schemas.openxmlformats.org/officeDocument/2006/relationships/hyperlink" Id="rId165"/>
    <Relationship TargetMode="External" Target="https://m.edsoo.ru/c4e2433a" Type="http://schemas.openxmlformats.org/officeDocument/2006/relationships/hyperlink" Id="rId166"/>
    <Relationship TargetMode="External" Target="https://m.edsoo.ru/c4e296aa" Type="http://schemas.openxmlformats.org/officeDocument/2006/relationships/hyperlink" Id="rId167"/>
    <Relationship TargetMode="External" Target="https://m.edsoo.ru/c4e2911e" Type="http://schemas.openxmlformats.org/officeDocument/2006/relationships/hyperlink" Id="rId168"/>
    <Relationship TargetMode="External" Target="https://m.edsoo.ru/c4e29510" Type="http://schemas.openxmlformats.org/officeDocument/2006/relationships/hyperlink" Id="rId169"/>
    <Relationship TargetMode="External" Target="https://m.edsoo.ru/c4e20b40" Type="http://schemas.openxmlformats.org/officeDocument/2006/relationships/hyperlink" Id="rId170"/>
    <Relationship TargetMode="External" Target="https://m.edsoo.ru/c4e20cee" Type="http://schemas.openxmlformats.org/officeDocument/2006/relationships/hyperlink" Id="rId171"/>
    <Relationship TargetMode="External" Target="https://m.edsoo.ru/c4e244a2" Type="http://schemas.openxmlformats.org/officeDocument/2006/relationships/hyperlink" Id="rId172"/>
    <Relationship TargetMode="External" Target="https://m.edsoo.ru/c4e25154" Type="http://schemas.openxmlformats.org/officeDocument/2006/relationships/hyperlink" Id="rId173"/>
    <Relationship TargetMode="External" Target="https://m.edsoo.ru/c4e288ea" Type="http://schemas.openxmlformats.org/officeDocument/2006/relationships/hyperlink" Id="rId174"/>
    <Relationship TargetMode="External" Target="https://m.edsoo.ru/c4e299ca" Type="http://schemas.openxmlformats.org/officeDocument/2006/relationships/hyperlink" Id="rId175"/>
    <Relationship TargetMode="External" Target="https://m.edsoo.ru/c4e15cea" Type="http://schemas.openxmlformats.org/officeDocument/2006/relationships/hyperlink" Id="rId176"/>
    <Relationship TargetMode="External" Target="https://m.edsoo.ru/c4e1592a" Type="http://schemas.openxmlformats.org/officeDocument/2006/relationships/hyperlink" Id="rId177"/>
    <Relationship TargetMode="External" Target="https://m.edsoo.ru/c4e0ee40" Type="http://schemas.openxmlformats.org/officeDocument/2006/relationships/hyperlink" Id="rId178"/>
    <Relationship TargetMode="External" Target="https://m.edsoo.ru/c4e0a3cc" Type="http://schemas.openxmlformats.org/officeDocument/2006/relationships/hyperlink" Id="rId179"/>
    <Relationship TargetMode="External" Target="https://m.edsoo.ru/c4e10588" Type="http://schemas.openxmlformats.org/officeDocument/2006/relationships/hyperlink" Id="rId180"/>
    <Relationship TargetMode="External" Target="https://m.edsoo.ru/c4e1628a" Type="http://schemas.openxmlformats.org/officeDocument/2006/relationships/hyperlink" Id="rId181"/>
    <Relationship TargetMode="External" Target="https://m.edsoo.ru/c4e15ec0" Type="http://schemas.openxmlformats.org/officeDocument/2006/relationships/hyperlink" Id="rId182"/>
    <Relationship TargetMode="External" Target="https://m.edsoo.ru/c4e0b4de" Type="http://schemas.openxmlformats.org/officeDocument/2006/relationships/hyperlink" Id="rId183"/>
    <Relationship TargetMode="External" Target="https://m.edsoo.ru/c4e0f034" Type="http://schemas.openxmlformats.org/officeDocument/2006/relationships/hyperlink" Id="rId184"/>
    <Relationship TargetMode="External" Target="https://m.edsoo.ru/c4e1338c" Type="http://schemas.openxmlformats.org/officeDocument/2006/relationships/hyperlink" Id="rId185"/>
    <Relationship TargetMode="External" Target="https://m.edsoo.ru/c4e1383c" Type="http://schemas.openxmlformats.org/officeDocument/2006/relationships/hyperlink" Id="rId186"/>
    <Relationship TargetMode="External" Target="https://m.edsoo.ru/c4e13666" Type="http://schemas.openxmlformats.org/officeDocument/2006/relationships/hyperlink" Id="rId187"/>
    <Relationship TargetMode="External" Target="https://m.edsoo.ru/c4e0ade0" Type="http://schemas.openxmlformats.org/officeDocument/2006/relationships/hyperlink" Id="rId188"/>
    <Relationship TargetMode="External" Target="https://m.edsoo.ru/c4e129e6" Type="http://schemas.openxmlformats.org/officeDocument/2006/relationships/hyperlink" Id="rId189"/>
    <Relationship TargetMode="External" Target="https://m.edsoo.ru/c4e173e2" Type="http://schemas.openxmlformats.org/officeDocument/2006/relationships/hyperlink" Id="rId190"/>
    <Relationship TargetMode="External" Target="https://m.edsoo.ru/c4e106d2" Type="http://schemas.openxmlformats.org/officeDocument/2006/relationships/hyperlink" Id="rId191"/>
    <Relationship TargetMode="External" Target="https://m.edsoo.ru/c4e0afb6" Type="http://schemas.openxmlformats.org/officeDocument/2006/relationships/hyperlink" Id="rId192"/>
    <Relationship TargetMode="External" Target="https://m.edsoo.ru/c4e1158c" Type="http://schemas.openxmlformats.org/officeDocument/2006/relationships/hyperlink" Id="rId193"/>
    <Relationship TargetMode="External" Target="https://m.edsoo.ru/c4e139fe" Type="http://schemas.openxmlformats.org/officeDocument/2006/relationships/hyperlink" Id="rId194"/>
    <Relationship TargetMode="External" Target="https://m.edsoo.ru/c4e131d4" Type="http://schemas.openxmlformats.org/officeDocument/2006/relationships/hyperlink" Id="rId195"/>
    <Relationship TargetMode="External" Target="https://m.edsoo.ru/c4e13daa" Type="http://schemas.openxmlformats.org/officeDocument/2006/relationships/hyperlink" Id="rId196"/>
    <Relationship TargetMode="External" Target="https://m.edsoo.ru/c4e13f6c" Type="http://schemas.openxmlformats.org/officeDocument/2006/relationships/hyperlink" Id="rId197"/>
    <Relationship TargetMode="External" Target="https://m.edsoo.ru/c4e0b18c" Type="http://schemas.openxmlformats.org/officeDocument/2006/relationships/hyperlink" Id="rId198"/>
    <Relationship TargetMode="External" Target="https://m.edsoo.ru/c4e0b358" Type="http://schemas.openxmlformats.org/officeDocument/2006/relationships/hyperlink" Id="rId199"/>
    <Relationship TargetMode="External" Target="https://m.edsoo.ru/c4e146ce" Type="http://schemas.openxmlformats.org/officeDocument/2006/relationships/hyperlink" Id="rId200"/>
    <Relationship TargetMode="External" Target="https://m.edsoo.ru/c4e12c66" Type="http://schemas.openxmlformats.org/officeDocument/2006/relationships/hyperlink" Id="rId201"/>
    <Relationship TargetMode="External" Target="https://m.edsoo.ru/c4e12df6" Type="http://schemas.openxmlformats.org/officeDocument/2006/relationships/hyperlink" Id="rId202"/>
    <Relationship TargetMode="External" Target="https://m.edsoo.ru/c4e14ab6" Type="http://schemas.openxmlformats.org/officeDocument/2006/relationships/hyperlink" Id="rId203"/>
    <Relationship TargetMode="External" Target="https://m.edsoo.ru/c4e12266" Type="http://schemas.openxmlformats.org/officeDocument/2006/relationships/hyperlink" Id="rId204"/>
    <Relationship TargetMode="External" Target="https://m.edsoo.ru/c4e13daa" Type="http://schemas.openxmlformats.org/officeDocument/2006/relationships/hyperlink" Id="rId205"/>
    <Relationship TargetMode="External" Target="https://m.edsoo.ru/c4e151f0" Type="http://schemas.openxmlformats.org/officeDocument/2006/relationships/hyperlink" Id="rId206"/>
    <Relationship TargetMode="External" Target="https://m.edsoo.ru/c4e18ec2" Type="http://schemas.openxmlformats.org/officeDocument/2006/relationships/hyperlink" Id="rId207"/>
    <Relationship TargetMode="External" Target="https://m.edsoo.ru/c4e14c8c" Type="http://schemas.openxmlformats.org/officeDocument/2006/relationships/hyperlink" Id="rId208"/>
    <Relationship TargetMode="External" Target="https://m.edsoo.ru/c4e0cdf2" Type="http://schemas.openxmlformats.org/officeDocument/2006/relationships/hyperlink" Id="rId209"/>
    <Relationship TargetMode="External" Target="https://m.edsoo.ru/c4e0cfc8" Type="http://schemas.openxmlformats.org/officeDocument/2006/relationships/hyperlink" Id="rId210"/>
    <Relationship TargetMode="External" Target="https://m.edsoo.ru/c4e0d18a" Type="http://schemas.openxmlformats.org/officeDocument/2006/relationships/hyperlink" Id="rId211"/>
    <Relationship TargetMode="External" Target="https://m.edsoo.ru/c4e120e0" Type="http://schemas.openxmlformats.org/officeDocument/2006/relationships/hyperlink" Id="rId212"/>
    <Relationship TargetMode="External" Target="https://m.edsoo.ru/c4e148e0" Type="http://schemas.openxmlformats.org/officeDocument/2006/relationships/hyperlink" Id="rId213"/>
    <Relationship TargetMode="External" Target="https://m.edsoo.ru/c4e12400" Type="http://schemas.openxmlformats.org/officeDocument/2006/relationships/hyperlink" Id="rId214"/>
    <Relationship TargetMode="External" Target="https://m.edsoo.ru/c4e12586" Type="http://schemas.openxmlformats.org/officeDocument/2006/relationships/hyperlink" Id="rId215"/>
    <Relationship TargetMode="External" Target="https://m.edsoo.ru/c4e126f8" Type="http://schemas.openxmlformats.org/officeDocument/2006/relationships/hyperlink" Id="rId216"/>
    <Relationship TargetMode="External" Target="https://m.edsoo.ru/c4e095bc"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999a" Type="http://schemas.openxmlformats.org/officeDocument/2006/relationships/hyperlink" Id="rId219"/>
    <Relationship TargetMode="External" Target="https://m.edsoo.ru/c4e08b08" Type="http://schemas.openxmlformats.org/officeDocument/2006/relationships/hyperlink" Id="rId220"/>
    <Relationship TargetMode="External" Target="https://m.edsoo.ru/c4e08eb4" Type="http://schemas.openxmlformats.org/officeDocument/2006/relationships/hyperlink" Id="rId221"/>
    <Relationship TargetMode="External" Target="https://m.edsoo.ru/c4e0b8ee" Type="http://schemas.openxmlformats.org/officeDocument/2006/relationships/hyperlink" Id="rId222"/>
    <Relationship TargetMode="External" Target="https://m.edsoo.ru/c4e0baf6" Type="http://schemas.openxmlformats.org/officeDocument/2006/relationships/hyperlink" Id="rId223"/>
    <Relationship TargetMode="External" Target="https://m.edsoo.ru/c4e0bcc2" Type="http://schemas.openxmlformats.org/officeDocument/2006/relationships/hyperlink" Id="rId224"/>
    <Relationship TargetMode="External" Target="https://m.edsoo.ru/c4e16c6c" Type="http://schemas.openxmlformats.org/officeDocument/2006/relationships/hyperlink" Id="rId225"/>
    <Relationship TargetMode="External" Target="https://m.edsoo.ru/c4e16eb0" Type="http://schemas.openxmlformats.org/officeDocument/2006/relationships/hyperlink" Id="rId226"/>
    <Relationship TargetMode="External" Target="https://m.edsoo.ru/c4e0be8e" Type="http://schemas.openxmlformats.org/officeDocument/2006/relationships/hyperlink" Id="rId227"/>
    <Relationship TargetMode="External" Target="https://m.edsoo.ru/c4e0c046" Type="http://schemas.openxmlformats.org/officeDocument/2006/relationships/hyperlink" Id="rId228"/>
    <Relationship TargetMode="External" Target="https://m.edsoo.ru/c4e0d5cc" Type="http://schemas.openxmlformats.org/officeDocument/2006/relationships/hyperlink" Id="rId229"/>
    <Relationship TargetMode="External" Target="https://m.edsoo.ru/c4e0d7ac" Type="http://schemas.openxmlformats.org/officeDocument/2006/relationships/hyperlink" Id="rId230"/>
    <Relationship TargetMode="External" Target="https://m.edsoo.ru/c4e0ebc0" Type="http://schemas.openxmlformats.org/officeDocument/2006/relationships/hyperlink" Id="rId231"/>
    <Relationship TargetMode="External" Target="https://m.edsoo.ru/c4e0ea08" Type="http://schemas.openxmlformats.org/officeDocument/2006/relationships/hyperlink" Id="rId232"/>
    <Relationship TargetMode="External" Target="https://m.edsoo.ru/c4e1840e" Type="http://schemas.openxmlformats.org/officeDocument/2006/relationships/hyperlink" Id="rId233"/>
    <Relationship TargetMode="External" Target="https://m.edsoo.ru/c4e11884" Type="http://schemas.openxmlformats.org/officeDocument/2006/relationships/hyperlink" Id="rId234"/>
    <Relationship TargetMode="External" Target="https://m.edsoo.ru/c4e0c212" Type="http://schemas.openxmlformats.org/officeDocument/2006/relationships/hyperlink" Id="rId235"/>
    <Relationship TargetMode="External" Target="https://m.edsoo.ru/c4e11064" Type="http://schemas.openxmlformats.org/officeDocument/2006/relationships/hyperlink" Id="rId236"/>
    <Relationship TargetMode="External" Target="https://m.edsoo.ru/c4e11d02" Type="http://schemas.openxmlformats.org/officeDocument/2006/relationships/hyperlink" Id="rId237"/>
    <Relationship TargetMode="External" Target="https://m.edsoo.ru/c4e11a00" Type="http://schemas.openxmlformats.org/officeDocument/2006/relationships/hyperlink" Id="rId238"/>
    <Relationship TargetMode="External" Target="https://m.edsoo.ru/c4e092c4" Type="http://schemas.openxmlformats.org/officeDocument/2006/relationships/hyperlink" Id="rId239"/>
    <Relationship TargetMode="External" Target="https://m.edsoo.ru/c4e11f3c" Type="http://schemas.openxmlformats.org/officeDocument/2006/relationships/hyperlink" Id="rId240"/>
    <Relationship TargetMode="External" Target="https://m.edsoo.ru/c4e17068" Type="http://schemas.openxmlformats.org/officeDocument/2006/relationships/hyperlink" Id="rId241"/>
    <Relationship TargetMode="External" Target="https://m.edsoo.ru/c4e17220" Type="http://schemas.openxmlformats.org/officeDocument/2006/relationships/hyperlink" Id="rId242"/>
    <Relationship TargetMode="External" Target="https://m.edsoo.ru/c4e07208" Type="http://schemas.openxmlformats.org/officeDocument/2006/relationships/hyperlink" Id="rId243"/>
    <Relationship TargetMode="External" Target="https://m.edsoo.ru/c4e0820c" Type="http://schemas.openxmlformats.org/officeDocument/2006/relationships/hyperlink" Id="rId244"/>
    <Relationship TargetMode="External" Target="https://m.edsoo.ru/c4e084a0" Type="http://schemas.openxmlformats.org/officeDocument/2006/relationships/hyperlink" Id="rId245"/>
    <Relationship TargetMode="External" Target="https://m.edsoo.ru/c4e0896e" Type="http://schemas.openxmlformats.org/officeDocument/2006/relationships/hyperlink" Id="rId246"/>
    <Relationship TargetMode="External" Target="https://m.edsoo.ru/c4e08658" Type="http://schemas.openxmlformats.org/officeDocument/2006/relationships/hyperlink" Id="rId247"/>
    <Relationship TargetMode="External" Target="https://m.edsoo.ru/c4e175ae" Type="http://schemas.openxmlformats.org/officeDocument/2006/relationships/hyperlink" Id="rId248"/>
    <Relationship TargetMode="External" Target="https://m.edsoo.ru/c4e0a1f6" Type="http://schemas.openxmlformats.org/officeDocument/2006/relationships/hyperlink" Id="rId249"/>
    <Relationship TargetMode="External" Target="https://m.edsoo.ru/c4e09116" Type="http://schemas.openxmlformats.org/officeDocument/2006/relationships/hyperlink" Id="rId250"/>
    <Relationship TargetMode="External" Target="https://m.edsoo.ru/c4e09bde" Type="http://schemas.openxmlformats.org/officeDocument/2006/relationships/hyperlink" Id="rId251"/>
    <Relationship TargetMode="External" Target="https://m.edsoo.ru/c4e08eb4" Type="http://schemas.openxmlformats.org/officeDocument/2006/relationships/hyperlink" Id="rId252"/>
    <Relationship TargetMode="External" Target="https://m.edsoo.ru/c4e10d4e" Type="http://schemas.openxmlformats.org/officeDocument/2006/relationships/hyperlink" Id="rId253"/>
    <Relationship TargetMode="External" Target="https://m.edsoo.ru/c4e11708" Type="http://schemas.openxmlformats.org/officeDocument/2006/relationships/hyperlink" Id="rId254"/>
    <Relationship TargetMode="External" Target="https://m.edsoo.ru/c4e0ca46" Type="http://schemas.openxmlformats.org/officeDocument/2006/relationships/hyperlink" Id="rId255"/>
    <Relationship TargetMode="External" Target="https://m.edsoo.ru/c4e0cc1c" Type="http://schemas.openxmlformats.org/officeDocument/2006/relationships/hyperlink" Id="rId256"/>
    <Relationship TargetMode="External" Target="https://m.edsoo.ru/c4e0d98c" Type="http://schemas.openxmlformats.org/officeDocument/2006/relationships/hyperlink" Id="rId257"/>
    <Relationship TargetMode="External" Target="https://m.edsoo.ru/c4e0dd2e" Type="http://schemas.openxmlformats.org/officeDocument/2006/relationships/hyperlink" Id="rId258"/>
    <Relationship TargetMode="External" Target="https://m.edsoo.ru/c4e0db6c" Type="http://schemas.openxmlformats.org/officeDocument/2006/relationships/hyperlink" Id="rId259"/>
    <Relationship TargetMode="External" Target="https://m.edsoo.ru/c4e0defa" Type="http://schemas.openxmlformats.org/officeDocument/2006/relationships/hyperlink" Id="rId260"/>
    <Relationship TargetMode="External" Target="https://m.edsoo.ru/c4e1043e" Type="http://schemas.openxmlformats.org/officeDocument/2006/relationships/hyperlink" Id="rId261"/>
    <Relationship TargetMode="External" Target="https://m.edsoo.ru/c4e17c7a" Type="http://schemas.openxmlformats.org/officeDocument/2006/relationships/hyperlink" Id="rId262"/>
    <Relationship TargetMode="External" Target="https://m.edsoo.ru/c4e17dec" Type="http://schemas.openxmlformats.org/officeDocument/2006/relationships/hyperlink" Id="rId263"/>
    <Relationship TargetMode="External" Target="https://m.edsoo.ru/c4e17aea" Type="http://schemas.openxmlformats.org/officeDocument/2006/relationships/hyperlink" Id="rId264"/>
    <Relationship TargetMode="External" Target="https://m.edsoo.ru/c4e1858a" Type="http://schemas.openxmlformats.org/officeDocument/2006/relationships/hyperlink" Id="rId265"/>
    <Relationship TargetMode="External" Target="https://m.edsoo.ru/c4e1925a" Type="http://schemas.openxmlformats.org/officeDocument/2006/relationships/hyperlink" Id="rId266"/>
    <Relationship TargetMode="External" Target="https://m.edsoo.ru/c4e1eab6" Type="http://schemas.openxmlformats.org/officeDocument/2006/relationships/hyperlink" Id="rId267"/>
    <Relationship TargetMode="External" Target="https://m.edsoo.ru/c4e1eed0" Type="http://schemas.openxmlformats.org/officeDocument/2006/relationships/hyperlink" Id="rId268"/>
    <Relationship TargetMode="External" Target="https://m.edsoo.ru/c4e1c022" Type="http://schemas.openxmlformats.org/officeDocument/2006/relationships/hyperlink" Id="rId269"/>
    <Relationship TargetMode="External" Target="https://m.edsoo.ru/c4e1c1b2" Type="http://schemas.openxmlformats.org/officeDocument/2006/relationships/hyperlink" Id="rId270"/>
    <Relationship TargetMode="External" Target="https://m.edsoo.ru/c4e1c338" Type="http://schemas.openxmlformats.org/officeDocument/2006/relationships/hyperlink" Id="rId271"/>
    <Relationship TargetMode="External" Target="https://m.edsoo.ru/c4e21482" Type="http://schemas.openxmlformats.org/officeDocument/2006/relationships/hyperlink" Id="rId272"/>
    <Relationship TargetMode="External" Target="https://m.edsoo.ru/c4e212de" Type="http://schemas.openxmlformats.org/officeDocument/2006/relationships/hyperlink" Id="rId273"/>
    <Relationship TargetMode="External" Target="https://m.edsoo.ru/c4e26f72" Type="http://schemas.openxmlformats.org/officeDocument/2006/relationships/hyperlink" Id="rId274"/>
    <Relationship TargetMode="External" Target="https://m.edsoo.ru/c4e27210" Type="http://schemas.openxmlformats.org/officeDocument/2006/relationships/hyperlink" Id="rId275"/>
    <Relationship TargetMode="External" Target="https://m.edsoo.ru/c4e1973c" Type="http://schemas.openxmlformats.org/officeDocument/2006/relationships/hyperlink" Id="rId276"/>
    <Relationship TargetMode="External" Target="https://m.edsoo.ru/c4e19444" Type="http://schemas.openxmlformats.org/officeDocument/2006/relationships/hyperlink" Id="rId277"/>
    <Relationship TargetMode="External" Target="https://m.edsoo.ru/c4e195ca" Type="http://schemas.openxmlformats.org/officeDocument/2006/relationships/hyperlink" Id="rId278"/>
    <Relationship TargetMode="External" Target="https://m.edsoo.ru/c4e1989a" Type="http://schemas.openxmlformats.org/officeDocument/2006/relationships/hyperlink" Id="rId279"/>
    <Relationship TargetMode="External" Target="https://m.edsoo.ru/c4e19de0" Type="http://schemas.openxmlformats.org/officeDocument/2006/relationships/hyperlink" Id="rId280"/>
    <Relationship TargetMode="External" Target="https://m.edsoo.ru/c4e1a40c" Type="http://schemas.openxmlformats.org/officeDocument/2006/relationships/hyperlink" Id="rId281"/>
    <Relationship TargetMode="External" Target="https://m.edsoo.ru/c4e1e2aa" Type="http://schemas.openxmlformats.org/officeDocument/2006/relationships/hyperlink" Id="rId282"/>
    <Relationship TargetMode="External" Target="https://m.edsoo.ru/c4e1e458" Type="http://schemas.openxmlformats.org/officeDocument/2006/relationships/hyperlink" Id="rId283"/>
    <Relationship TargetMode="External" Target="https://m.edsoo.ru/c4e19f84" Type="http://schemas.openxmlformats.org/officeDocument/2006/relationships/hyperlink" Id="rId284"/>
    <Relationship TargetMode="External" Target="https://m.edsoo.ru/c4e1b2f8" Type="http://schemas.openxmlformats.org/officeDocument/2006/relationships/hyperlink" Id="rId285"/>
    <Relationship TargetMode="External" Target="https://m.edsoo.ru/c4e1b488" Type="http://schemas.openxmlformats.org/officeDocument/2006/relationships/hyperlink" Id="rId286"/>
    <Relationship TargetMode="External" Target="https://m.edsoo.ru/c4e1b60e" Type="http://schemas.openxmlformats.org/officeDocument/2006/relationships/hyperlink" Id="rId287"/>
    <Relationship TargetMode="External" Target="https://m.edsoo.ru/c4e1b78a" Type="http://schemas.openxmlformats.org/officeDocument/2006/relationships/hyperlink" Id="rId288"/>
    <Relationship TargetMode="External" Target="https://m.edsoo.ru/c4e1a89e" Type="http://schemas.openxmlformats.org/officeDocument/2006/relationships/hyperlink" Id="rId289"/>
    <Relationship TargetMode="External" Target="https://m.edsoo.ru/c4e1ae2a" Type="http://schemas.openxmlformats.org/officeDocument/2006/relationships/hyperlink" Id="rId290"/>
    <Relationship TargetMode="External" Target="https://m.edsoo.ru/c4e1afe2" Type="http://schemas.openxmlformats.org/officeDocument/2006/relationships/hyperlink" Id="rId291"/>
    <Relationship TargetMode="External" Target="https://m.edsoo.ru/c4e1b168" Type="http://schemas.openxmlformats.org/officeDocument/2006/relationships/hyperlink" Id="rId292"/>
    <Relationship TargetMode="External" Target="https://m.edsoo.ru/c4e1be92" Type="http://schemas.openxmlformats.org/officeDocument/2006/relationships/hyperlink" Id="rId293"/>
    <Relationship TargetMode="External" Target="https://m.edsoo.ru/c4e1a704" Type="http://schemas.openxmlformats.org/officeDocument/2006/relationships/hyperlink" Id="rId294"/>
    <Relationship TargetMode="External" Target="https://m.edsoo.ru/c4e0f200" Type="http://schemas.openxmlformats.org/officeDocument/2006/relationships/hyperlink" Id="rId295"/>
    <Relationship TargetMode="External" Target="https://m.edsoo.ru/c4e22fb2" Type="http://schemas.openxmlformats.org/officeDocument/2006/relationships/hyperlink" Id="rId296"/>
    <Relationship TargetMode="External" Target="https://m.edsoo.ru/c4e23854" Type="http://schemas.openxmlformats.org/officeDocument/2006/relationships/hyperlink" Id="rId297"/>
    <Relationship TargetMode="External" Target="https://m.edsoo.ru/c4e24092" Type="http://schemas.openxmlformats.org/officeDocument/2006/relationships/hyperlink" Id="rId298"/>
    <Relationship TargetMode="External" Target="https://m.edsoo.ru/c4e26806" Type="http://schemas.openxmlformats.org/officeDocument/2006/relationships/hyperlink" Id="rId299"/>
    <Relationship TargetMode="External" Target="https://m.edsoo.ru/c4e1e5e8" Type="http://schemas.openxmlformats.org/officeDocument/2006/relationships/hyperlink" Id="rId300"/>
    <Relationship TargetMode="External" Target="https://m.edsoo.ru/c4e1e78c" Type="http://schemas.openxmlformats.org/officeDocument/2006/relationships/hyperlink" Id="rId301"/>
    <Relationship TargetMode="External" Target="https://m.edsoo.ru/c4e1a588" Type="http://schemas.openxmlformats.org/officeDocument/2006/relationships/hyperlink" Id="rId302"/>
    <Relationship TargetMode="External" Target="https://m.edsoo.ru/c4e1f61e" Type="http://schemas.openxmlformats.org/officeDocument/2006/relationships/hyperlink" Id="rId303"/>
    <Relationship TargetMode="External" Target="https://m.edsoo.ru/c4e1f7c2" Type="http://schemas.openxmlformats.org/officeDocument/2006/relationships/hyperlink" Id="rId304"/>
    <Relationship TargetMode="External" Target="https://m.edsoo.ru/c4e20b40" Type="http://schemas.openxmlformats.org/officeDocument/2006/relationships/hyperlink" Id="rId305"/>
    <Relationship TargetMode="External" Target="https://m.edsoo.ru/c4e232e6" Type="http://schemas.openxmlformats.org/officeDocument/2006/relationships/hyperlink" Id="rId306"/>
    <Relationship TargetMode="External" Target="https://m.edsoo.ru/c4e215ea" Type="http://schemas.openxmlformats.org/officeDocument/2006/relationships/hyperlink" Id="rId307"/>
    <Relationship TargetMode="External" Target="https://m.edsoo.ru/c4e2316a" Type="http://schemas.openxmlformats.org/officeDocument/2006/relationships/hyperlink" Id="rId308"/>
    <Relationship TargetMode="External" Target="https://m.edsoo.ru/c4e26b26" Type="http://schemas.openxmlformats.org/officeDocument/2006/relationships/hyperlink" Id="rId309"/>
    <Relationship TargetMode="External" Target="https://m.edsoo.ru/c4e26144" Type="http://schemas.openxmlformats.org/officeDocument/2006/relationships/hyperlink" Id="rId310"/>
    <Relationship TargetMode="External" Target="https://m.edsoo.ru/c4e1a27c" Type="http://schemas.openxmlformats.org/officeDocument/2006/relationships/hyperlink" Id="rId311"/>
    <Relationship TargetMode="External" Target="https://m.edsoo.ru/c4e1c4aa" Type="http://schemas.openxmlformats.org/officeDocument/2006/relationships/hyperlink" Id="rId312"/>
    <Relationship TargetMode="External" Target="https://m.edsoo.ru/c4e20212" Type="http://schemas.openxmlformats.org/officeDocument/2006/relationships/hyperlink" Id="rId313"/>
    <Relationship TargetMode="External" Target="https://m.edsoo.ru/c4e1f970" Type="http://schemas.openxmlformats.org/officeDocument/2006/relationships/hyperlink" Id="rId314"/>
    <Relationship TargetMode="External" Target="https://m.edsoo.ru/c4e1fb1e" Type="http://schemas.openxmlformats.org/officeDocument/2006/relationships/hyperlink" Id="rId315"/>
    <Relationship TargetMode="External" Target="https://m.edsoo.ru/c4e1cf90" Type="http://schemas.openxmlformats.org/officeDocument/2006/relationships/hyperlink" Id="rId316"/>
    <Relationship TargetMode="External" Target="https://m.edsoo.ru/c4e203c0" Type="http://schemas.openxmlformats.org/officeDocument/2006/relationships/hyperlink" Id="rId317"/>
    <Relationship TargetMode="External" Target="https://m.edsoo.ru/c4e23700" Type="http://schemas.openxmlformats.org/officeDocument/2006/relationships/hyperlink" Id="rId318"/>
    <Relationship TargetMode="External" Target="https://m.edsoo.ru/c4e2597e" Type="http://schemas.openxmlformats.org/officeDocument/2006/relationships/hyperlink" Id="rId319"/>
    <Relationship TargetMode="External" Target="https://m.edsoo.ru/c4e2226a" Type="http://schemas.openxmlformats.org/officeDocument/2006/relationships/hyperlink" Id="rId320"/>
    <Relationship TargetMode="External" Target="https://m.edsoo.ru/c4e25e42" Type="http://schemas.openxmlformats.org/officeDocument/2006/relationships/hyperlink" Id="rId321"/>
    <Relationship TargetMode="External" Target="https://m.edsoo.ru/c4e29ce0" Type="http://schemas.openxmlformats.org/officeDocument/2006/relationships/hyperlink" Id="rId322"/>
    <Relationship TargetMode="External" Target="https://m.edsoo.ru/c4e241f0" Type="http://schemas.openxmlformats.org/officeDocument/2006/relationships/hyperlink" Id="rId323"/>
    <Relationship TargetMode="External" Target="https://m.edsoo.ru/c4e2433a" Type="http://schemas.openxmlformats.org/officeDocument/2006/relationships/hyperlink" Id="rId324"/>
    <Relationship TargetMode="External" Target="https://m.edsoo.ru/c4e244a2" Type="http://schemas.openxmlformats.org/officeDocument/2006/relationships/hyperlink" Id="rId325"/>
    <Relationship TargetMode="External" Target="https://m.edsoo.ru/c4e25fbe" Type="http://schemas.openxmlformats.org/officeDocument/2006/relationships/hyperlink" Id="rId326"/>
    <Relationship TargetMode="External" Target="https://m.edsoo.ru/c4e2529e" Type="http://schemas.openxmlformats.org/officeDocument/2006/relationships/hyperlink" Id="rId327"/>
    <Relationship TargetMode="External" Target="https://m.edsoo.ru/c4e25410" Type="http://schemas.openxmlformats.org/officeDocument/2006/relationships/hyperlink" Id="rId328"/>
    <Relationship TargetMode="External" Target="https://m.edsoo.ru/c4e25c9e" Type="http://schemas.openxmlformats.org/officeDocument/2006/relationships/hyperlink" Id="rId329"/>
    <Relationship TargetMode="External" Target="https://m.edsoo.ru/c4e2358e" Type="http://schemas.openxmlformats.org/officeDocument/2006/relationships/hyperlink" Id="rId330"/>
    <Relationship TargetMode="External" Target="https://m.edsoo.ru/c4e22968" Type="http://schemas.openxmlformats.org/officeDocument/2006/relationships/hyperlink" Id="rId331"/>
    <Relationship TargetMode="External" Target="https://m.edsoo.ru/c4e2003c" Type="http://schemas.openxmlformats.org/officeDocument/2006/relationships/hyperlink" Id="rId332"/>
    <Relationship TargetMode="External" Target="https://m.edsoo.ru/c4e22abc" Type="http://schemas.openxmlformats.org/officeDocument/2006/relationships/hyperlink" Id="rId333"/>
    <Relationship TargetMode="External" Target="https://m.edsoo.ru/c4e270a8" Type="http://schemas.openxmlformats.org/officeDocument/2006/relationships/hyperlink" Id="rId334"/>
    <Relationship TargetMode="External" Target="https://m.edsoo.ru/c4e27670" Type="http://schemas.openxmlformats.org/officeDocument/2006/relationships/hyperlink" Id="rId335"/>
    <Relationship TargetMode="External" Target="https://m.edsoo.ru/c4e25582" Type="http://schemas.openxmlformats.org/officeDocument/2006/relationships/hyperlink" Id="rId336"/>
    <Relationship TargetMode="External" Target="https://m.edsoo.ru/c4e17220" Type="http://schemas.openxmlformats.org/officeDocument/2006/relationships/hyperlink" Id="rId337"/>
    <Relationship TargetMode="External" Target="https://m.edsoo.ru/c4e23444" Type="http://schemas.openxmlformats.org/officeDocument/2006/relationships/hyperlink" Id="rId338"/>
    <Relationship TargetMode="External" Target="https://m.edsoo.ru/c4e25154" Type="http://schemas.openxmlformats.org/officeDocument/2006/relationships/hyperlink" Id="rId33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